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FA0" w:rsidRDefault="00BD2FA0" w:rsidP="00BD2FA0"/>
    <w:p w:rsidR="00BD2FA0" w:rsidRDefault="00BD2FA0" w:rsidP="00BD2FA0">
      <w:pPr>
        <w:pStyle w:val="Heading1"/>
      </w:pPr>
      <w:proofErr w:type="spellStart"/>
      <w:r>
        <w:t>Afterlab</w:t>
      </w:r>
      <w:proofErr w:type="spellEnd"/>
      <w:r>
        <w:t xml:space="preserve"> – </w:t>
      </w:r>
      <w:proofErr w:type="spellStart"/>
      <w:r>
        <w:t>Spanos</w:t>
      </w:r>
      <w:proofErr w:type="spellEnd"/>
      <w:r>
        <w:t xml:space="preserve"> Discussion</w:t>
      </w:r>
      <w:r>
        <w:t xml:space="preserve"> – Friday, June 24th</w:t>
      </w:r>
    </w:p>
    <w:p w:rsidR="00BD2FA0" w:rsidRDefault="00BD2FA0" w:rsidP="00BD2FA0"/>
    <w:p w:rsidR="00BD2FA0" w:rsidRDefault="00BD2FA0" w:rsidP="00BD2FA0">
      <w:pPr>
        <w:pStyle w:val="Heading3"/>
      </w:pPr>
      <w:r>
        <w:t>Background on the Negative Argument</w:t>
      </w:r>
    </w:p>
    <w:p w:rsidR="00BD2FA0" w:rsidRDefault="00BD2FA0" w:rsidP="00BD2FA0"/>
    <w:p w:rsidR="00BD2FA0" w:rsidRDefault="00BD2FA0" w:rsidP="00BD2FA0">
      <w:pPr>
        <w:pStyle w:val="Heading4"/>
      </w:pPr>
      <w:r>
        <w:t xml:space="preserve">Who is William V. </w:t>
      </w:r>
      <w:proofErr w:type="spellStart"/>
      <w:proofErr w:type="gramStart"/>
      <w:r>
        <w:t>Spanos</w:t>
      </w:r>
      <w:proofErr w:type="spellEnd"/>
      <w:r>
        <w:t xml:space="preserve"> ?</w:t>
      </w:r>
      <w:proofErr w:type="gramEnd"/>
      <w:r>
        <w:t>...</w:t>
      </w:r>
    </w:p>
    <w:p w:rsidR="00BD2FA0" w:rsidRDefault="00BD2FA0" w:rsidP="00BD2FA0"/>
    <w:p w:rsidR="00BD2FA0" w:rsidRDefault="00BD2FA0" w:rsidP="00BD2FA0"/>
    <w:p w:rsidR="00BD2FA0" w:rsidRDefault="00BD2FA0" w:rsidP="00BD2FA0">
      <w:pPr>
        <w:pStyle w:val="Heading4"/>
      </w:pPr>
      <w:r>
        <w:t xml:space="preserve">What is some relevant background on Professor </w:t>
      </w:r>
      <w:proofErr w:type="spellStart"/>
      <w:proofErr w:type="gramStart"/>
      <w:r>
        <w:t>Spanos</w:t>
      </w:r>
      <w:proofErr w:type="spellEnd"/>
      <w:r>
        <w:t xml:space="preserve"> ?</w:t>
      </w:r>
      <w:proofErr w:type="gramEnd"/>
      <w:r>
        <w:t>...</w:t>
      </w:r>
    </w:p>
    <w:p w:rsidR="00BD2FA0" w:rsidRDefault="00BD2FA0" w:rsidP="00BD2FA0"/>
    <w:p w:rsidR="00BD2FA0" w:rsidRDefault="00BD2FA0" w:rsidP="00BD2FA0"/>
    <w:p w:rsidR="00BD2FA0" w:rsidRDefault="00BD2FA0" w:rsidP="00BD2FA0"/>
    <w:p w:rsidR="00BD2FA0" w:rsidRDefault="00BD2FA0" w:rsidP="00BD2FA0">
      <w:pPr>
        <w:pStyle w:val="Heading4"/>
      </w:pPr>
      <w:r>
        <w:t xml:space="preserve">What are some major themes in Professor </w:t>
      </w:r>
      <w:proofErr w:type="spellStart"/>
      <w:r>
        <w:t>Spanos</w:t>
      </w:r>
      <w:proofErr w:type="spellEnd"/>
      <w:r>
        <w:t xml:space="preserve">’ academic </w:t>
      </w:r>
      <w:proofErr w:type="gramStart"/>
      <w:r>
        <w:t>work ?</w:t>
      </w:r>
      <w:proofErr w:type="gramEnd"/>
      <w:r>
        <w:t xml:space="preserve">... </w:t>
      </w:r>
    </w:p>
    <w:p w:rsidR="00BD2FA0" w:rsidRDefault="00BD2FA0" w:rsidP="00BD2FA0"/>
    <w:p w:rsidR="00BD2FA0" w:rsidRDefault="00BD2FA0" w:rsidP="00BD2FA0"/>
    <w:p w:rsidR="00BD2FA0" w:rsidRDefault="00BD2FA0" w:rsidP="00BD2FA0"/>
    <w:p w:rsidR="00BD2FA0" w:rsidRDefault="00BD2FA0" w:rsidP="00BD2FA0">
      <w:pPr>
        <w:pStyle w:val="Heading4"/>
      </w:pPr>
      <w:r>
        <w:t xml:space="preserve">I want to talk about four especially confusing concepts found in </w:t>
      </w:r>
      <w:proofErr w:type="spellStart"/>
      <w:r>
        <w:t>Spanos</w:t>
      </w:r>
      <w:proofErr w:type="spellEnd"/>
      <w:r>
        <w:t xml:space="preserve"> K’s </w:t>
      </w:r>
    </w:p>
    <w:p w:rsidR="00BD2FA0" w:rsidRDefault="00BD2FA0" w:rsidP="00BD2FA0"/>
    <w:p w:rsidR="00BD2FA0" w:rsidRPr="00BD2FA0" w:rsidRDefault="00BD2FA0" w:rsidP="00BD2FA0"/>
    <w:p w:rsidR="00BD2FA0" w:rsidRDefault="00BD2FA0" w:rsidP="00BD2FA0">
      <w:pPr>
        <w:pStyle w:val="Heading4"/>
      </w:pPr>
      <w:r>
        <w:t xml:space="preserve">What are some major themes in his critiques of college </w:t>
      </w:r>
      <w:proofErr w:type="gramStart"/>
      <w:r>
        <w:t>debate ?</w:t>
      </w:r>
      <w:proofErr w:type="gramEnd"/>
      <w:r>
        <w:t>...</w:t>
      </w:r>
    </w:p>
    <w:p w:rsidR="00BD2FA0" w:rsidRPr="00683682" w:rsidRDefault="00BD2FA0" w:rsidP="00BD2FA0"/>
    <w:p w:rsidR="00BD2FA0" w:rsidRDefault="00BD2FA0" w:rsidP="00BD2FA0">
      <w:r>
        <w:t>Some can be found in these citations:</w:t>
      </w:r>
    </w:p>
    <w:p w:rsidR="00BD2FA0" w:rsidRDefault="00BD2FA0" w:rsidP="00BD2FA0">
      <w:r>
        <w:t xml:space="preserve">Jeanette </w:t>
      </w:r>
      <w:proofErr w:type="spellStart"/>
      <w:r>
        <w:t>McVicker</w:t>
      </w:r>
      <w:proofErr w:type="spellEnd"/>
      <w:r>
        <w:t>, professor of English at SUNY Fredonia, “In the Neighborhood of Zero: Ontology and Pedagogy,” boundary 2 42:1 (2015), 14</w:t>
      </w:r>
    </w:p>
    <w:p w:rsidR="00BD2FA0" w:rsidRDefault="00BD2FA0" w:rsidP="00BD2FA0"/>
    <w:p w:rsidR="00BD2FA0" w:rsidRDefault="00BD2FA0" w:rsidP="00BD2FA0"/>
    <w:p w:rsidR="00BD2FA0" w:rsidRDefault="00BD2FA0" w:rsidP="00BD2FA0"/>
    <w:p w:rsidR="00BD2FA0" w:rsidRDefault="00BD2FA0" w:rsidP="00BD2FA0"/>
    <w:p w:rsidR="00BD2FA0" w:rsidRDefault="00BD2FA0" w:rsidP="00BD2FA0">
      <w:pPr>
        <w:pStyle w:val="Heading3"/>
      </w:pPr>
      <w:r>
        <w:t>Some Affirmative Ideas</w:t>
      </w:r>
    </w:p>
    <w:p w:rsidR="00BD2FA0" w:rsidRDefault="00BD2FA0" w:rsidP="00BD2FA0"/>
    <w:p w:rsidR="00BD2FA0" w:rsidRPr="00683682" w:rsidRDefault="00BD2FA0" w:rsidP="00BD2FA0">
      <w:pPr>
        <w:pStyle w:val="Heading4"/>
      </w:pPr>
      <w:r>
        <w:t xml:space="preserve">Maybe </w:t>
      </w:r>
      <w:proofErr w:type="spellStart"/>
      <w:r>
        <w:t>Spanos</w:t>
      </w:r>
      <w:proofErr w:type="spellEnd"/>
      <w:r>
        <w:t xml:space="preserve"> is so critical of “benign reformism” that he just cements “anti-reforms”</w:t>
      </w:r>
    </w:p>
    <w:p w:rsidR="00BD2FA0" w:rsidRDefault="00BD2FA0" w:rsidP="00BD2FA0"/>
    <w:p w:rsidR="00BD2FA0" w:rsidRDefault="00BD2FA0" w:rsidP="00BD2FA0">
      <w:pPr>
        <w:pStyle w:val="Heading4"/>
      </w:pPr>
      <w:r>
        <w:t xml:space="preserve">Really quick to call things genocidal. </w:t>
      </w:r>
    </w:p>
    <w:p w:rsidR="00BD2FA0" w:rsidRDefault="00BD2FA0" w:rsidP="00BD2FA0"/>
    <w:p w:rsidR="00BD2FA0" w:rsidRDefault="00BD2FA0" w:rsidP="00BD2FA0">
      <w:pPr>
        <w:pStyle w:val="Heading4"/>
      </w:pPr>
      <w:r>
        <w:t xml:space="preserve">Doesn’t apply to the topic… or China. </w:t>
      </w:r>
    </w:p>
    <w:p w:rsidR="00BD2FA0" w:rsidRDefault="00BD2FA0" w:rsidP="00BD2FA0"/>
    <w:p w:rsidR="00BD2FA0" w:rsidRDefault="00BD2FA0" w:rsidP="00BD2FA0">
      <w:pPr>
        <w:pStyle w:val="Heading4"/>
      </w:pPr>
      <w:r>
        <w:t xml:space="preserve">The </w:t>
      </w:r>
      <w:r>
        <w:t>K of problem-solution</w:t>
      </w:r>
      <w:r>
        <w:t>…has problems of its own.</w:t>
      </w:r>
    </w:p>
    <w:p w:rsidR="00BD2FA0" w:rsidRDefault="00BD2FA0" w:rsidP="00BD2FA0"/>
    <w:p w:rsidR="00BD2FA0" w:rsidRDefault="00BD2FA0" w:rsidP="00BD2FA0">
      <w:pPr>
        <w:pStyle w:val="Heading4"/>
      </w:pPr>
      <w:r>
        <w:t>Links to US-Sino relations good</w:t>
      </w:r>
    </w:p>
    <w:p w:rsidR="00BD2FA0" w:rsidRDefault="00BD2FA0" w:rsidP="00BD2FA0">
      <w:bookmarkStart w:id="0" w:name="_GoBack"/>
      <w:bookmarkEnd w:id="0"/>
    </w:p>
    <w:p w:rsidR="00BD2FA0" w:rsidRDefault="00BD2FA0" w:rsidP="00BD2FA0">
      <w:pPr>
        <w:pStyle w:val="Heading4"/>
      </w:pPr>
      <w:r>
        <w:t>No social science at all.</w:t>
      </w:r>
    </w:p>
    <w:p w:rsidR="00BD2FA0" w:rsidRDefault="00BD2FA0" w:rsidP="00BD2FA0"/>
    <w:p w:rsidR="00BD2FA0" w:rsidRDefault="00BD2FA0" w:rsidP="00BD2FA0">
      <w:pPr>
        <w:pStyle w:val="Heading4"/>
      </w:pPr>
      <w:r>
        <w:t xml:space="preserve">Thoughts of </w:t>
      </w:r>
      <w:proofErr w:type="spellStart"/>
      <w:r>
        <w:t>Spanos</w:t>
      </w:r>
      <w:proofErr w:type="spellEnd"/>
      <w:r>
        <w:t>’ K of debate:</w:t>
      </w:r>
    </w:p>
    <w:p w:rsidR="00BD2FA0" w:rsidRDefault="00BD2FA0" w:rsidP="00BD2FA0"/>
    <w:p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E77511"/>
    <w:multiLevelType w:val="hybridMultilevel"/>
    <w:tmpl w:val="142E6C4C"/>
    <w:lvl w:ilvl="0" w:tplc="F1504F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doNotDisplayPageBoundaries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BD2FA0"/>
    <w:rsid w:val="000139A3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50A02"/>
    <w:rsid w:val="0057268A"/>
    <w:rsid w:val="005D2912"/>
    <w:rsid w:val="006065BD"/>
    <w:rsid w:val="00645FA9"/>
    <w:rsid w:val="00647866"/>
    <w:rsid w:val="00665003"/>
    <w:rsid w:val="006824A5"/>
    <w:rsid w:val="006A2AD0"/>
    <w:rsid w:val="006B1FCB"/>
    <w:rsid w:val="006C2375"/>
    <w:rsid w:val="006D4ECC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2FA0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3110E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01413-0E01-4450-A29A-32BE5F4A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BD2FA0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BD2FA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BD2FA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BD2FA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BD2FA0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BD2FA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D2FA0"/>
  </w:style>
  <w:style w:type="character" w:customStyle="1" w:styleId="Heading1Char">
    <w:name w:val="Heading 1 Char"/>
    <w:aliases w:val="Pocket Char"/>
    <w:basedOn w:val="DefaultParagraphFont"/>
    <w:link w:val="Heading1"/>
    <w:rsid w:val="00BD2FA0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BD2FA0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BD2FA0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BD2FA0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BD2FA0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BD2FA0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BD2FA0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BD2FA0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D2FA0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BD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B6833-308A-4BA8-8DCE-50758DA6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1</cp:revision>
  <dcterms:created xsi:type="dcterms:W3CDTF">2016-06-25T01:33:00Z</dcterms:created>
  <dcterms:modified xsi:type="dcterms:W3CDTF">2016-06-25T01:36:00Z</dcterms:modified>
</cp:coreProperties>
</file>